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VM-6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60291034" name="462a1080-d023-11f0-b75a-19b93bdc44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65882259" name="462a1080-d023-11f0-b75a-19b93bdc4440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21223230" name="59c76d40-d023-11f0-b75a-19b93bdc44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94779731" name="59c76d40-d023-11f0-b75a-19b93bdc4440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Waschküche/ Garage / Wohnzimner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VM-10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06383390" name="1363e800-d024-11f0-b75a-19b93bdc44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00332894" name="1363e800-d024-11f0-b75a-19b93bdc4440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128849503" name="190b0cc0-d024-11f0-b75a-19b93bdc44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4881932" name="190b0cc0-d024-11f0-b75a-19b93bdc4440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gesamtes Haus </w:t>
            </w:r>
          </w:p>
          <w:p>
            <w:pPr>
              <w:spacing w:before="0" w:after="0"/>
            </w:pPr>
            <w:r>
              <w:t>UG - DG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VM-11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55743641" name="af8ed960-d024-11f0-b75a-19b93bdc44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18595142" name="af8ed960-d024-11f0-b75a-19b93bdc4440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33226421" name="ba0efd70-d024-11f0-b75a-19b93bdc44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51543277" name="ba0efd70-d024-11f0-b75a-19b93bdc4440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/ Decke / 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VM-14</w:t>
            </w:r>
          </w:p>
          <w:p>
            <w:pPr>
              <w:spacing w:before="0" w:after="0"/>
            </w:pPr>
            <w:r>
              <w:t>Putz / Plattenkleber </w:t>
            </w:r>
          </w:p>
          <w:p>
            <w:pPr>
              <w:spacing w:before="0" w:after="0"/>
            </w:pPr>
            <w:r>
              <w:t>Wand / Decke / 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47012623" name="d449d060-d025-11f0-b75a-19b93bdc44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51111062" name="d449d060-d025-11f0-b75a-19b93bdc4440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40061691" name="d8b78ac0-d025-11f0-b75a-19b93bdc444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86790638" name="d8b78ac0-d025-11f0-b75a-19b93bdc4440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Hirschwiese 8, 8730 Uznach</w:t>
          </w:r>
        </w:p>
        <w:p>
          <w:pPr>
            <w:spacing w:before="0" w:after="0"/>
          </w:pPr>
          <w:r>
            <w:t>619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